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E414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5604398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PRACTICAL NO.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  <w:t>1</w:t>
      </w:r>
    </w:p>
    <w:p w14:paraId="39ABA07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</w:pPr>
    </w:p>
    <w:p w14:paraId="328140AE">
      <w:pPr>
        <w:pStyle w:val="249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Create the Pivot table and Pivot Chart using data in Microsoft Excel</w:t>
      </w:r>
    </w:p>
    <w:p w14:paraId="73B8AD9C">
      <w:pPr>
        <w:pStyle w:val="249"/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Data in excel:</w:t>
      </w:r>
      <w:bookmarkStart w:id="0" w:name="_GoBack"/>
      <w:bookmarkEnd w:id="0"/>
    </w:p>
    <w:tbl>
      <w:tblPr>
        <w:tblStyle w:val="12"/>
        <w:tblpPr w:leftFromText="180" w:rightFromText="180" w:vertAnchor="text" w:horzAnchor="page" w:tblpX="3151" w:tblpY="517"/>
        <w:tblOverlap w:val="never"/>
        <w:tblW w:w="5390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41"/>
        <w:gridCol w:w="1364"/>
        <w:gridCol w:w="1251"/>
        <w:gridCol w:w="1234"/>
      </w:tblGrid>
      <w:tr w14:paraId="76C8CB7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154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4CD2030">
            <w:pPr>
              <w:pStyle w:val="24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Date</w:t>
            </w:r>
          </w:p>
        </w:tc>
        <w:tc>
          <w:tcPr>
            <w:tcW w:w="136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068FE8B">
            <w:pPr>
              <w:pStyle w:val="24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Sales</w:t>
            </w:r>
          </w:p>
        </w:tc>
        <w:tc>
          <w:tcPr>
            <w:tcW w:w="125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52AEA18">
            <w:pPr>
              <w:pStyle w:val="24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Profit</w:t>
            </w:r>
          </w:p>
        </w:tc>
        <w:tc>
          <w:tcPr>
            <w:tcW w:w="123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3C79B7">
            <w:pPr>
              <w:pStyle w:val="24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Advertising</w:t>
            </w:r>
          </w:p>
        </w:tc>
      </w:tr>
      <w:tr w14:paraId="61DEE9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154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F47297B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01-01-2023</w:t>
            </w:r>
          </w:p>
        </w:tc>
        <w:tc>
          <w:tcPr>
            <w:tcW w:w="136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BB8DFC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1000</w:t>
            </w:r>
          </w:p>
        </w:tc>
        <w:tc>
          <w:tcPr>
            <w:tcW w:w="125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EB94893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300</w:t>
            </w:r>
          </w:p>
        </w:tc>
        <w:tc>
          <w:tcPr>
            <w:tcW w:w="123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43CAB05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150</w:t>
            </w:r>
          </w:p>
        </w:tc>
      </w:tr>
      <w:tr w14:paraId="69579FC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154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8674E6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02-01-2023</w:t>
            </w:r>
          </w:p>
        </w:tc>
        <w:tc>
          <w:tcPr>
            <w:tcW w:w="136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5125770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1200</w:t>
            </w:r>
          </w:p>
        </w:tc>
        <w:tc>
          <w:tcPr>
            <w:tcW w:w="125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02B71DD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350</w:t>
            </w:r>
          </w:p>
        </w:tc>
        <w:tc>
          <w:tcPr>
            <w:tcW w:w="123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0B298A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200</w:t>
            </w:r>
          </w:p>
        </w:tc>
      </w:tr>
      <w:tr w14:paraId="6000EA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154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64CF7A3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03-01-2023</w:t>
            </w:r>
          </w:p>
        </w:tc>
        <w:tc>
          <w:tcPr>
            <w:tcW w:w="136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B98DB9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1100</w:t>
            </w:r>
          </w:p>
        </w:tc>
        <w:tc>
          <w:tcPr>
            <w:tcW w:w="125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313C6F8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320</w:t>
            </w:r>
          </w:p>
        </w:tc>
        <w:tc>
          <w:tcPr>
            <w:tcW w:w="123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248B1C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180</w:t>
            </w:r>
          </w:p>
        </w:tc>
      </w:tr>
      <w:tr w14:paraId="08B8807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154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8487DF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04-01-2023</w:t>
            </w:r>
          </w:p>
        </w:tc>
        <w:tc>
          <w:tcPr>
            <w:tcW w:w="136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519FDB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1400</w:t>
            </w:r>
          </w:p>
        </w:tc>
        <w:tc>
          <w:tcPr>
            <w:tcW w:w="125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989469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400</w:t>
            </w:r>
          </w:p>
        </w:tc>
        <w:tc>
          <w:tcPr>
            <w:tcW w:w="123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D91D113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220</w:t>
            </w:r>
          </w:p>
        </w:tc>
      </w:tr>
      <w:tr w14:paraId="4F064E5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154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BAF9D5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05-01-2023</w:t>
            </w:r>
          </w:p>
        </w:tc>
        <w:tc>
          <w:tcPr>
            <w:tcW w:w="136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3F3A9E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1300</w:t>
            </w:r>
          </w:p>
        </w:tc>
        <w:tc>
          <w:tcPr>
            <w:tcW w:w="125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0D2F78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380</w:t>
            </w:r>
          </w:p>
        </w:tc>
        <w:tc>
          <w:tcPr>
            <w:tcW w:w="123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0A2EC4B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210</w:t>
            </w:r>
          </w:p>
        </w:tc>
      </w:tr>
      <w:tr w14:paraId="2209DB1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154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81D76F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06-01-2023</w:t>
            </w:r>
          </w:p>
        </w:tc>
        <w:tc>
          <w:tcPr>
            <w:tcW w:w="136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0619F2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1500</w:t>
            </w:r>
          </w:p>
        </w:tc>
        <w:tc>
          <w:tcPr>
            <w:tcW w:w="125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95A42F4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450</w:t>
            </w:r>
          </w:p>
        </w:tc>
        <w:tc>
          <w:tcPr>
            <w:tcW w:w="123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9D6816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250</w:t>
            </w:r>
          </w:p>
        </w:tc>
      </w:tr>
      <w:tr w14:paraId="6E8F57D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154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9DD628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07-01-2023</w:t>
            </w:r>
          </w:p>
        </w:tc>
        <w:tc>
          <w:tcPr>
            <w:tcW w:w="136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285676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1600</w:t>
            </w:r>
          </w:p>
        </w:tc>
        <w:tc>
          <w:tcPr>
            <w:tcW w:w="125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2067BA7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500</w:t>
            </w:r>
          </w:p>
        </w:tc>
        <w:tc>
          <w:tcPr>
            <w:tcW w:w="123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DCF28AC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260</w:t>
            </w:r>
          </w:p>
        </w:tc>
      </w:tr>
      <w:tr w14:paraId="4A15D95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154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2A0A89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08-01-2023</w:t>
            </w:r>
          </w:p>
        </w:tc>
        <w:tc>
          <w:tcPr>
            <w:tcW w:w="136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93583F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1550</w:t>
            </w:r>
          </w:p>
        </w:tc>
        <w:tc>
          <w:tcPr>
            <w:tcW w:w="125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017F1FA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480</w:t>
            </w:r>
          </w:p>
        </w:tc>
        <w:tc>
          <w:tcPr>
            <w:tcW w:w="123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48C453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240</w:t>
            </w:r>
          </w:p>
        </w:tc>
      </w:tr>
      <w:tr w14:paraId="3FCA8F5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154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B8438E6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09-01-2023</w:t>
            </w:r>
          </w:p>
        </w:tc>
        <w:tc>
          <w:tcPr>
            <w:tcW w:w="136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AAABB3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1700</w:t>
            </w:r>
          </w:p>
        </w:tc>
        <w:tc>
          <w:tcPr>
            <w:tcW w:w="125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EFCE0DB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520</w:t>
            </w:r>
          </w:p>
        </w:tc>
        <w:tc>
          <w:tcPr>
            <w:tcW w:w="123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2C7926A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270</w:t>
            </w:r>
          </w:p>
        </w:tc>
      </w:tr>
      <w:tr w14:paraId="13C1CAD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154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05740D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10-01-2023</w:t>
            </w:r>
          </w:p>
        </w:tc>
        <w:tc>
          <w:tcPr>
            <w:tcW w:w="136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2DE2D6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1800</w:t>
            </w:r>
          </w:p>
        </w:tc>
        <w:tc>
          <w:tcPr>
            <w:tcW w:w="125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2A0FE2F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550</w:t>
            </w:r>
          </w:p>
        </w:tc>
        <w:tc>
          <w:tcPr>
            <w:tcW w:w="1234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C91CA0">
            <w:pPr>
              <w:pStyle w:val="24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280</w:t>
            </w:r>
          </w:p>
        </w:tc>
      </w:tr>
    </w:tbl>
    <w:p w14:paraId="77BCE6D7">
      <w:pPr>
        <w:pStyle w:val="249"/>
        <w:numPr>
          <w:numId w:val="0"/>
        </w:numPr>
        <w:jc w:val="both"/>
        <w:rPr>
          <w:rFonts w:ascii="Times New Roman" w:hAnsi="Times New Roman"/>
        </w:rPr>
      </w:pPr>
    </w:p>
    <w:p w14:paraId="5B280FA0">
      <w:pPr>
        <w:rPr>
          <w:rFonts w:hint="default" w:ascii="Times New Roman" w:hAnsi="Times New Roman" w:cs="Times New Roman"/>
          <w:sz w:val="24"/>
          <w:szCs w:val="24"/>
          <w:lang w:val="en-IN"/>
        </w:rPr>
      </w:pPr>
    </w:p>
    <w:p w14:paraId="5959F9F7">
      <w:pPr>
        <w:rPr>
          <w:rFonts w:hint="default" w:ascii="Times New Roman" w:hAnsi="Times New Roman" w:cs="Times New Roman"/>
          <w:sz w:val="24"/>
          <w:szCs w:val="24"/>
          <w:lang w:val="en-IN"/>
        </w:rPr>
      </w:pPr>
    </w:p>
    <w:p w14:paraId="2C80BDDD">
      <w:pPr>
        <w:rPr>
          <w:rFonts w:hint="default" w:ascii="Times New Roman" w:hAnsi="Times New Roman" w:cs="Times New Roman"/>
          <w:sz w:val="24"/>
          <w:szCs w:val="24"/>
          <w:lang w:val="en-IN"/>
        </w:rPr>
      </w:pPr>
    </w:p>
    <w:p w14:paraId="4D79A860">
      <w:pPr>
        <w:rPr>
          <w:rFonts w:hint="default" w:ascii="Times New Roman" w:hAnsi="Times New Roman" w:cs="Times New Roman"/>
          <w:sz w:val="24"/>
          <w:szCs w:val="24"/>
          <w:lang w:val="en-IN"/>
        </w:rPr>
      </w:pPr>
    </w:p>
    <w:p w14:paraId="3822202D">
      <w:pPr>
        <w:rPr>
          <w:rFonts w:hint="default" w:ascii="Times New Roman" w:hAnsi="Times New Roman" w:cs="Times New Roman"/>
          <w:sz w:val="24"/>
          <w:szCs w:val="24"/>
          <w:lang w:val="en-IN"/>
        </w:rPr>
      </w:pPr>
    </w:p>
    <w:p w14:paraId="560D30D0">
      <w:pPr>
        <w:rPr>
          <w:rFonts w:hint="default" w:ascii="Times New Roman" w:hAnsi="Times New Roman" w:cs="Times New Roman"/>
          <w:sz w:val="24"/>
          <w:szCs w:val="24"/>
          <w:lang w:val="en-IN"/>
        </w:rPr>
      </w:pPr>
    </w:p>
    <w:p w14:paraId="6CBBCDDF">
      <w:pPr>
        <w:rPr>
          <w:rFonts w:hint="default" w:ascii="Times New Roman" w:hAnsi="Times New Roman" w:cs="Times New Roman"/>
          <w:sz w:val="24"/>
          <w:szCs w:val="24"/>
          <w:lang w:val="en-IN"/>
        </w:rPr>
      </w:pPr>
    </w:p>
    <w:p w14:paraId="391CBF35">
      <w:pPr>
        <w:rPr>
          <w:rFonts w:hint="default" w:ascii="Times New Roman" w:hAnsi="Times New Roman" w:cs="Times New Roman"/>
          <w:sz w:val="24"/>
          <w:szCs w:val="24"/>
          <w:lang w:val="en-IN"/>
        </w:rPr>
      </w:pPr>
    </w:p>
    <w:p w14:paraId="491EB4D0">
      <w:pPr>
        <w:rPr>
          <w:rFonts w:hint="default" w:ascii="Times New Roman" w:hAnsi="Times New Roman" w:cs="Times New Roman"/>
          <w:sz w:val="24"/>
          <w:szCs w:val="24"/>
          <w:lang w:val="en-IN"/>
        </w:rPr>
      </w:pPr>
    </w:p>
    <w:p w14:paraId="3CF4D63B">
      <w:pPr>
        <w:rPr>
          <w:rFonts w:hint="default" w:ascii="Times New Roman" w:hAnsi="Times New Roman" w:cs="Times New Roman"/>
          <w:sz w:val="24"/>
          <w:szCs w:val="24"/>
          <w:lang w:val="en-IN"/>
        </w:rPr>
      </w:pPr>
    </w:p>
    <w:p w14:paraId="4CEE6723">
      <w:pPr>
        <w:rPr>
          <w:rFonts w:hint="default" w:ascii="Times New Roman" w:hAnsi="Times New Roman" w:cs="Times New Roman"/>
          <w:sz w:val="24"/>
          <w:szCs w:val="24"/>
          <w:lang w:val="en-IN"/>
        </w:rPr>
      </w:pPr>
    </w:p>
    <w:p w14:paraId="7FB94C42">
      <w:pPr>
        <w:rPr>
          <w:rFonts w:hint="default" w:ascii="Times New Roman" w:hAnsi="Times New Roman" w:cs="Times New Roman"/>
          <w:sz w:val="24"/>
          <w:szCs w:val="24"/>
          <w:lang w:val="en-IN"/>
        </w:rPr>
      </w:pPr>
    </w:p>
    <w:p w14:paraId="5B4C9142">
      <w:pPr>
        <w:rPr>
          <w:rFonts w:hint="default" w:ascii="Times New Roman" w:hAnsi="Times New Roman" w:cs="Times New Roman"/>
          <w:sz w:val="24"/>
          <w:szCs w:val="24"/>
          <w:lang w:val="en-IN"/>
        </w:rPr>
      </w:pPr>
    </w:p>
    <w:p w14:paraId="32EFE51E">
      <w:pPr>
        <w:rPr>
          <w:rFonts w:hint="default" w:ascii="Times New Roman" w:hAnsi="Times New Roman" w:cs="Times New Roman"/>
          <w:sz w:val="24"/>
          <w:szCs w:val="24"/>
          <w:lang w:val="en-IN"/>
        </w:rPr>
      </w:pPr>
    </w:p>
    <w:p w14:paraId="3534135C">
      <w:pPr>
        <w:numPr>
          <w:numId w:val="0"/>
        </w:numPr>
        <w:rPr>
          <w:rFonts w:ascii="Times New Roman" w:hAnsi="Times New Roman"/>
        </w:rPr>
      </w:pPr>
      <w:r>
        <w:rPr>
          <w:rFonts w:hint="default" w:ascii="Times New Roman" w:hAnsi="Times New Roman"/>
          <w:lang w:val="en-IN"/>
        </w:rPr>
        <w:t>B]</w:t>
      </w:r>
      <w:r>
        <w:rPr>
          <w:rFonts w:ascii="Times New Roman" w:hAnsi="Times New Roman"/>
        </w:rPr>
        <w:t>Select table for creation of pivot chart:</w:t>
      </w:r>
    </w:p>
    <w:p w14:paraId="3DB6C441">
      <w:pPr>
        <w:numPr>
          <w:numId w:val="0"/>
        </w:numPr>
        <w:rPr>
          <w:rFonts w:hint="default" w:ascii="Times New Roman" w:hAnsi="Times New Roman"/>
          <w:lang w:val="en-IN"/>
        </w:rPr>
      </w:pPr>
      <w:r>
        <w:rPr>
          <w:rFonts w:hint="default" w:ascii="Times New Roman" w:hAnsi="Times New Roman"/>
          <w:lang w:val="en-IN" w:eastAsia="en-US" w:bidi="ar-SA"/>
        </w:rPr>
        <w:t xml:space="preserve">     </w:t>
      </w:r>
      <w:r>
        <w:rPr>
          <w:rFonts w:ascii="Times New Roman" w:hAnsi="Times New Roman"/>
          <w:lang w:val="en-US" w:eastAsia="en-US" w:bidi="ar-SA"/>
        </w:rPr>
        <w:drawing>
          <wp:inline distT="0" distB="0" distL="114300" distR="114300">
            <wp:extent cx="5508625" cy="2875915"/>
            <wp:effectExtent l="9525" t="9525" r="13970" b="10160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/>
                  </pic:nvPicPr>
                  <pic:blipFill>
                    <a:blip r:embed="rId5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08625" cy="2875915"/>
                    </a:xfrm>
                    <a:prstGeom prst="rect">
                      <a:avLst/>
                    </a:prstGeom>
                    <a:ln w="762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/>
          <w:lang w:val="en-IN"/>
        </w:rPr>
        <w:t xml:space="preserve">    </w:t>
      </w:r>
    </w:p>
    <w:p w14:paraId="091A0AA4">
      <w:pPr>
        <w:numPr>
          <w:numId w:val="0"/>
        </w:numPr>
        <w:rPr>
          <w:rFonts w:hint="default" w:ascii="Times New Roman" w:hAnsi="Times New Roman"/>
          <w:lang w:val="en-IN"/>
        </w:rPr>
      </w:pPr>
    </w:p>
    <w:p w14:paraId="702941D8">
      <w:pPr>
        <w:numPr>
          <w:numId w:val="0"/>
        </w:numPr>
        <w:ind w:leftChars="0"/>
        <w:rPr>
          <w:rFonts w:ascii="Times New Roman" w:hAnsi="Times New Roman"/>
        </w:rPr>
      </w:pPr>
      <w:r>
        <w:rPr>
          <w:rFonts w:hint="default" w:ascii="Times New Roman" w:hAnsi="Times New Roman"/>
          <w:lang w:val="en-IN"/>
        </w:rPr>
        <w:t>C]</w:t>
      </w:r>
      <w:r>
        <w:rPr>
          <w:rFonts w:ascii="Times New Roman" w:hAnsi="Times New Roman"/>
        </w:rPr>
        <w:t>Put values in the chart components:</w:t>
      </w:r>
    </w:p>
    <w:p w14:paraId="13B293DD">
      <w:pPr>
        <w:numPr>
          <w:numId w:val="0"/>
        </w:numPr>
        <w:ind w:leftChars="0"/>
        <w:rPr>
          <w:rFonts w:ascii="Times New Roman" w:hAnsi="Times New Roman"/>
          <w:lang w:val="en-US" w:eastAsia="en-US" w:bidi="ar-SA"/>
        </w:rPr>
      </w:pPr>
      <w:r>
        <w:rPr>
          <w:rFonts w:hint="default" w:ascii="Times New Roman" w:hAnsi="Times New Roman"/>
          <w:lang w:val="en-IN" w:eastAsia="en-US" w:bidi="ar-SA"/>
        </w:rPr>
        <w:t xml:space="preserve">   </w:t>
      </w:r>
      <w:r>
        <w:rPr>
          <w:rFonts w:ascii="Times New Roman" w:hAnsi="Times New Roman"/>
          <w:lang w:val="en-US" w:eastAsia="en-US" w:bidi="ar-SA"/>
        </w:rPr>
        <w:drawing>
          <wp:inline distT="0" distB="0" distL="114300" distR="114300">
            <wp:extent cx="5609590" cy="2758440"/>
            <wp:effectExtent l="9525" t="9525" r="19685" b="20955"/>
            <wp:docPr id="2" name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/>
                  </pic:nvPicPr>
                  <pic:blipFill>
                    <a:blip r:embed="rId6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9590" cy="2758440"/>
                    </a:xfrm>
                    <a:prstGeom prst="rect">
                      <a:avLst/>
                    </a:prstGeom>
                    <a:ln w="762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75CB1499">
      <w:pPr>
        <w:numPr>
          <w:numId w:val="0"/>
        </w:numPr>
        <w:ind w:leftChars="0"/>
        <w:rPr>
          <w:rFonts w:ascii="Times New Roman" w:hAnsi="Times New Roman"/>
          <w:lang w:val="en-US" w:eastAsia="en-US" w:bidi="ar-SA"/>
        </w:rPr>
      </w:pPr>
    </w:p>
    <w:p w14:paraId="082B6ED4">
      <w:pPr>
        <w:numPr>
          <w:numId w:val="0"/>
        </w:numPr>
        <w:ind w:leftChars="0"/>
        <w:rPr>
          <w:rFonts w:hint="default" w:ascii="Times New Roman" w:hAnsi="Times New Roman"/>
          <w:lang w:val="en-IN" w:eastAsia="en-US" w:bidi="ar-SA"/>
        </w:rPr>
      </w:pPr>
      <w:r>
        <w:rPr>
          <w:rFonts w:hint="default" w:ascii="Times New Roman" w:hAnsi="Times New Roman"/>
          <w:lang w:val="en-IN" w:eastAsia="en-US" w:bidi="ar-SA"/>
        </w:rPr>
        <w:t xml:space="preserve">   </w:t>
      </w:r>
    </w:p>
    <w:p w14:paraId="640AD34B">
      <w:pPr>
        <w:numPr>
          <w:numId w:val="0"/>
        </w:numPr>
        <w:ind w:leftChars="0"/>
        <w:rPr>
          <w:rFonts w:ascii="Times New Roman" w:hAnsi="Times New Roman"/>
          <w:lang w:val="en-US" w:eastAsia="en-US" w:bidi="ar-SA"/>
        </w:rPr>
      </w:pPr>
      <w:r>
        <w:rPr>
          <w:rFonts w:hint="default" w:ascii="Times New Roman" w:hAnsi="Times New Roman"/>
          <w:lang w:val="en-IN" w:eastAsia="en-US" w:bidi="ar-SA"/>
        </w:rPr>
        <w:t xml:space="preserve">   </w:t>
      </w:r>
      <w:r>
        <w:rPr>
          <w:rFonts w:ascii="Times New Roman" w:hAnsi="Times New Roman"/>
          <w:lang w:val="en-US" w:eastAsia="en-US" w:bidi="ar-SA"/>
        </w:rPr>
        <w:drawing>
          <wp:inline distT="0" distB="0" distL="114300" distR="114300">
            <wp:extent cx="5676265" cy="2698750"/>
            <wp:effectExtent l="9525" t="9525" r="13970" b="19685"/>
            <wp:docPr id="3" name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/>
                  </pic:nvPicPr>
                  <pic:blipFill>
                    <a:blip r:embed="rId7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6265" cy="2698750"/>
                    </a:xfrm>
                    <a:prstGeom prst="rect">
                      <a:avLst/>
                    </a:prstGeom>
                    <a:ln w="762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7F69AA43">
      <w:pPr>
        <w:numPr>
          <w:numId w:val="0"/>
        </w:numPr>
        <w:ind w:leftChars="0"/>
        <w:rPr>
          <w:rFonts w:ascii="Times New Roman" w:hAnsi="Times New Roman"/>
          <w:lang w:val="en-US" w:eastAsia="en-US" w:bidi="ar-SA"/>
        </w:rPr>
      </w:pPr>
    </w:p>
    <w:p w14:paraId="61770F97">
      <w:pPr>
        <w:pStyle w:val="249"/>
        <w:rPr>
          <w:rFonts w:ascii="Times New Roman" w:hAnsi="Times New Roman"/>
        </w:rPr>
      </w:pPr>
      <w:r>
        <w:rPr>
          <w:rFonts w:ascii="Times New Roman" w:hAnsi="Times New Roman"/>
        </w:rPr>
        <w:t>d] Final pivot tble and pivot chart:</w:t>
      </w:r>
    </w:p>
    <w:p w14:paraId="482D72E2">
      <w:pPr>
        <w:numPr>
          <w:numId w:val="0"/>
        </w:numPr>
        <w:ind w:leftChars="0"/>
        <w:rPr>
          <w:rFonts w:ascii="Times New Roman" w:hAnsi="Times New Roman"/>
          <w:lang w:val="en-US" w:eastAsia="en-US" w:bidi="ar-SA"/>
        </w:rPr>
      </w:pPr>
      <w:r>
        <w:rPr>
          <w:rFonts w:hint="default" w:ascii="Times New Roman" w:hAnsi="Times New Roman"/>
          <w:lang w:val="en-IN" w:eastAsia="en-US" w:bidi="ar-SA"/>
        </w:rPr>
        <w:t xml:space="preserve">   </w:t>
      </w:r>
      <w:r>
        <w:rPr>
          <w:rFonts w:ascii="Times New Roman" w:hAnsi="Times New Roman"/>
          <w:lang w:val="en-US" w:eastAsia="en-US" w:bidi="ar-SA"/>
        </w:rPr>
        <w:drawing>
          <wp:inline distT="0" distB="0" distL="114300" distR="114300">
            <wp:extent cx="4188460" cy="1998345"/>
            <wp:effectExtent l="9525" t="9525" r="23495" b="19050"/>
            <wp:docPr id="4" name="Image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/>
                    <pic:cNvPicPr/>
                  </pic:nvPicPr>
                  <pic:blipFill>
                    <a:blip r:embed="rId8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88460" cy="1998345"/>
                    </a:xfrm>
                    <a:prstGeom prst="rect">
                      <a:avLst/>
                    </a:prstGeom>
                    <a:ln w="762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/>
          <w:lang w:val="en-IN" w:eastAsia="en-US" w:bidi="ar-SA"/>
        </w:rPr>
        <w:t xml:space="preserve">   </w:t>
      </w:r>
      <w:r>
        <w:rPr>
          <w:rFonts w:ascii="Times New Roman" w:hAnsi="Times New Roman"/>
          <w:lang w:val="en-US" w:eastAsia="en-US" w:bidi="ar-SA"/>
        </w:rPr>
        <w:drawing>
          <wp:inline distT="0" distB="0" distL="114300" distR="114300">
            <wp:extent cx="1296035" cy="1944370"/>
            <wp:effectExtent l="9525" t="9525" r="20320" b="12065"/>
            <wp:docPr id="5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/>
                    <pic:cNvPicPr/>
                  </pic:nvPicPr>
                  <pic:blipFill>
                    <a:blip r:embed="rId9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1944370"/>
                    </a:xfrm>
                    <a:prstGeom prst="rect">
                      <a:avLst/>
                    </a:prstGeom>
                    <a:ln w="762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378379FD">
      <w:pPr>
        <w:numPr>
          <w:numId w:val="0"/>
        </w:numPr>
        <w:ind w:leftChars="0"/>
        <w:rPr>
          <w:rFonts w:hint="default" w:ascii="Times New Roman" w:hAnsi="Times New Roman"/>
          <w:lang w:val="en-IN"/>
        </w:rPr>
      </w:pPr>
      <w:r>
        <w:rPr>
          <w:rFonts w:hint="default" w:ascii="Times New Roman" w:hAnsi="Times New Roman"/>
          <w:lang w:val="en-IN"/>
        </w:rPr>
        <w:t xml:space="preserve">   </w:t>
      </w:r>
    </w:p>
    <w:p w14:paraId="49D7BC95">
      <w:pPr>
        <w:pStyle w:val="249"/>
        <w:rPr>
          <w:rFonts w:ascii="Times New Roman" w:hAnsi="Times New Roman"/>
        </w:rPr>
      </w:pPr>
      <w:r>
        <w:rPr>
          <w:rFonts w:ascii="Times New Roman" w:hAnsi="Times New Roman"/>
        </w:rPr>
        <w:t>e] Selecting the filter in Sales :</w:t>
      </w:r>
    </w:p>
    <w:p w14:paraId="4EF4E034">
      <w:pPr>
        <w:numPr>
          <w:numId w:val="0"/>
        </w:numPr>
        <w:ind w:leftChars="0"/>
        <w:rPr>
          <w:rFonts w:ascii="Times New Roman" w:hAnsi="Times New Roman"/>
          <w:lang w:val="en-US" w:eastAsia="en-US" w:bidi="ar-SA"/>
        </w:rPr>
      </w:pPr>
      <w:r>
        <w:rPr>
          <w:rFonts w:hint="default" w:ascii="Times New Roman" w:hAnsi="Times New Roman"/>
          <w:lang w:val="en-IN" w:eastAsia="en-US" w:bidi="ar-SA"/>
        </w:rPr>
        <w:t xml:space="preserve">               </w:t>
      </w:r>
      <w:r>
        <w:rPr>
          <w:rFonts w:ascii="Times New Roman" w:hAnsi="Times New Roman"/>
          <w:lang w:val="en-US" w:eastAsia="en-US" w:bidi="ar-SA"/>
        </w:rPr>
        <w:drawing>
          <wp:inline distT="0" distB="0" distL="114300" distR="114300">
            <wp:extent cx="4889500" cy="1850390"/>
            <wp:effectExtent l="9525" t="9525" r="23495" b="14605"/>
            <wp:docPr id="6" name="Image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/>
                    <pic:cNvPicPr/>
                  </pic:nvPicPr>
                  <pic:blipFill>
                    <a:blip r:embed="rId10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9500" cy="1850390"/>
                    </a:xfrm>
                    <a:prstGeom prst="rect">
                      <a:avLst/>
                    </a:prstGeom>
                    <a:ln w="762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12377A52">
      <w:pPr>
        <w:numPr>
          <w:numId w:val="0"/>
        </w:numPr>
        <w:ind w:leftChars="0"/>
        <w:rPr>
          <w:rFonts w:ascii="Times New Roman" w:hAnsi="Times New Roman"/>
          <w:lang w:val="en-US" w:eastAsia="en-US" w:bidi="ar-SA"/>
        </w:rPr>
      </w:pPr>
    </w:p>
    <w:p w14:paraId="4FB1C56D">
      <w:pPr>
        <w:numPr>
          <w:numId w:val="0"/>
        </w:numPr>
        <w:ind w:leftChars="0"/>
        <w:rPr>
          <w:rFonts w:ascii="Times New Roman" w:hAnsi="Times New Roman"/>
        </w:rPr>
      </w:pPr>
      <w:r>
        <w:rPr>
          <w:rFonts w:ascii="Times New Roman" w:hAnsi="Times New Roman"/>
        </w:rPr>
        <w:t>f] Selecting the filter in Advertizing :</w:t>
      </w:r>
    </w:p>
    <w:p w14:paraId="0A6880F4">
      <w:pPr>
        <w:numPr>
          <w:numId w:val="0"/>
        </w:numPr>
        <w:ind w:leftChars="0"/>
        <w:rPr>
          <w:rFonts w:hint="default" w:ascii="Times New Roman" w:hAnsi="Times New Roman"/>
          <w:lang w:val="en-IN" w:eastAsia="en-US"/>
        </w:rPr>
      </w:pPr>
      <w:r>
        <w:rPr>
          <w:rFonts w:hint="default" w:ascii="Times New Roman" w:hAnsi="Times New Roman"/>
          <w:lang w:val="en-IN" w:eastAsia="en-US" w:bidi="ar-SA"/>
        </w:rPr>
        <w:t xml:space="preserve">               </w:t>
      </w:r>
      <w:r>
        <w:rPr>
          <w:rFonts w:ascii="Times New Roman" w:hAnsi="Times New Roman"/>
          <w:lang w:val="en-US" w:eastAsia="en-US" w:bidi="ar-SA"/>
        </w:rPr>
        <w:drawing>
          <wp:inline distT="0" distB="0" distL="114300" distR="114300">
            <wp:extent cx="4870450" cy="2040890"/>
            <wp:effectExtent l="9525" t="9525" r="12065" b="22225"/>
            <wp:docPr id="7" name="Image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7"/>
                    <pic:cNvPicPr/>
                  </pic:nvPicPr>
                  <pic:blipFill>
                    <a:blip r:embed="rId11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70450" cy="2040890"/>
                    </a:xfrm>
                    <a:prstGeom prst="rect">
                      <a:avLst/>
                    </a:prstGeom>
                    <a:ln w="762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2240" w:h="20103"/>
      <w:pgMar w:top="1100" w:right="1519" w:bottom="1100" w:left="1519" w:header="720" w:footer="720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71382">
    <w:pPr>
      <w:pStyle w:val="40"/>
      <w:jc w:val="right"/>
      <w:rPr>
        <w:rFonts w:hint="default" w:ascii="Times New Roman" w:hAnsi="Times New Roman" w:cs="Times New Roman"/>
        <w:sz w:val="24"/>
        <w:szCs w:val="24"/>
        <w:lang w:val="en-US"/>
      </w:rPr>
    </w:pPr>
    <w:r>
      <w:rPr>
        <w:rFonts w:hint="default" w:ascii="Times New Roman" w:hAnsi="Times New Roman" w:cs="Times New Roman"/>
        <w:sz w:val="24"/>
        <w:szCs w:val="24"/>
        <w:lang w:val="en-US"/>
      </w:rPr>
      <w:t>ROLL NO.60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10">
    <w:nsid w:val="0E89E56D"/>
    <w:multiLevelType w:val="singleLevel"/>
    <w:tmpl w:val="0E89E56D"/>
    <w:lvl w:ilvl="0" w:tentative="0">
      <w:start w:val="1"/>
      <w:numFmt w:val="lowerLetter"/>
      <w:lvlText w:val="%1]"/>
      <w:lvlJc w:val="left"/>
      <w:pPr>
        <w:tabs>
          <w:tab w:val="left" w:pos="312"/>
        </w:tabs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75E10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82F7D82"/>
    <w:rsid w:val="084A791A"/>
    <w:rsid w:val="0A714E10"/>
    <w:rsid w:val="0AEE49C5"/>
    <w:rsid w:val="156E2B63"/>
    <w:rsid w:val="23C3438A"/>
    <w:rsid w:val="29682AB9"/>
    <w:rsid w:val="2C622962"/>
    <w:rsid w:val="317E08EA"/>
    <w:rsid w:val="3D24686C"/>
    <w:rsid w:val="3DC62860"/>
    <w:rsid w:val="40A43FE1"/>
    <w:rsid w:val="40A5279C"/>
    <w:rsid w:val="42FB311A"/>
    <w:rsid w:val="439C65F2"/>
    <w:rsid w:val="43B822A5"/>
    <w:rsid w:val="4401219E"/>
    <w:rsid w:val="46D03755"/>
    <w:rsid w:val="4CCA55D1"/>
    <w:rsid w:val="526E1F1D"/>
    <w:rsid w:val="563B63C7"/>
    <w:rsid w:val="5C8F0A7C"/>
    <w:rsid w:val="679D467D"/>
    <w:rsid w:val="68083837"/>
    <w:rsid w:val="69AE3A7E"/>
    <w:rsid w:val="6F075E10"/>
    <w:rsid w:val="71E06E2B"/>
    <w:rsid w:val="7DF1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qFormat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249">
    <w:name w:val="Standard"/>
    <w:qFormat/>
    <w:uiPriority w:val="0"/>
    <w:pPr>
      <w:suppressAutoHyphens/>
      <w:autoSpaceDN w:val="0"/>
      <w:textAlignment w:val="baseline"/>
    </w:pPr>
    <w:rPr>
      <w:rFonts w:ascii="Liberation Serif" w:hAnsi="Liberation Serif" w:eastAsia="NSimSun" w:cs="Lucida Sans"/>
      <w:kern w:val="3"/>
      <w:sz w:val="24"/>
      <w:szCs w:val="24"/>
      <w:lang w:val="en-IN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2024-07-06T14:14:00Z</dcterms:created>
  <dc:creator>TANMAY</dc:creator>
  <cp:lastModifiedBy>Tanmay Shenai</cp:lastModifiedBy>
  <dcterms:modified xsi:type="dcterms:W3CDTF">2025-04-01T18:52:38Z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299EFD687A3C42A48ACE2D942E7C353B_11</vt:lpwstr>
  </property>
</Properties>
</file>